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信息管理与信息系统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信管24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佘侃侃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佘侃侃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佘侃侃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佘侃侃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苏传琦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280124—025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